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潘自皓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药学231;药学233;药学232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药学231;药学233;药学232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